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AB894" w14:textId="623EFC39" w:rsidR="00F96935" w:rsidRDefault="00F96935" w:rsidP="00584262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14:paraId="6FF7E3DF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13EDE79D" w14:textId="77777777" w:rsidR="0043574F" w:rsidRDefault="00F96935" w:rsidP="00781BB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28DB206B" w14:textId="77777777" w:rsidR="00781BBD" w:rsidRDefault="00781BBD" w:rsidP="00781BBD"/>
    <w:p w14:paraId="79776D0D" w14:textId="77777777" w:rsidR="00781BBD" w:rsidRPr="00781BBD" w:rsidRDefault="00781BBD" w:rsidP="00781BBD"/>
    <w:p w14:paraId="759F9729" w14:textId="77777777" w:rsidR="00F96935" w:rsidRDefault="00F96935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06770173" w14:textId="77777777" w:rsidR="00F96935" w:rsidRDefault="00F96935" w:rsidP="00ED1750">
      <w:pPr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1E7F4E81" w14:textId="77777777" w:rsidR="00F96935" w:rsidRDefault="00F96935" w:rsidP="00ED1750">
      <w:pPr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14F36769" w14:textId="77777777" w:rsidR="00F96935" w:rsidRDefault="00F96935" w:rsidP="00ED1750">
      <w:pPr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58D2D1A1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2AC0E6F4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4568F3D6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665F205F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A69CF3A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783FC16E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0EC7F3D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BDA1EC0" w14:textId="77777777" w:rsidR="003E2C79" w:rsidRPr="00E660D2" w:rsidRDefault="003E2C79">
      <w:pPr>
        <w:tabs>
          <w:tab w:val="left" w:pos="3261"/>
        </w:tabs>
        <w:spacing w:line="280" w:lineRule="exact"/>
        <w:ind w:right="4110"/>
        <w:rPr>
          <w:rFonts w:ascii="Calibri" w:hAnsi="Calibri" w:cs="Calibri"/>
          <w:sz w:val="22"/>
          <w:szCs w:val="22"/>
        </w:rPr>
      </w:pPr>
      <w:r w:rsidRPr="00E660D2">
        <w:rPr>
          <w:rFonts w:ascii="Calibri" w:hAnsi="Calibri" w:cs="Calibri"/>
          <w:sz w:val="22"/>
          <w:szCs w:val="22"/>
        </w:rPr>
        <w:t>tel. ………………………………………………………………..</w:t>
      </w:r>
    </w:p>
    <w:p w14:paraId="09DA928E" w14:textId="77777777" w:rsidR="00F96935" w:rsidRDefault="00F96935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21350D28" w14:textId="77777777" w:rsidR="00F96935" w:rsidRDefault="00F96935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B467A85" w14:textId="77777777" w:rsidR="00F96935" w:rsidRDefault="00F96935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29D702A1" w14:textId="77777777" w:rsidR="00F96935" w:rsidRDefault="00F96935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388CAAD0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0781BC9E" w14:textId="77777777" w:rsidR="00F2501A" w:rsidRPr="00F2501A" w:rsidRDefault="00F96935" w:rsidP="00F2501A">
      <w:pPr>
        <w:spacing w:line="60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172D9EB7" w14:textId="77777777" w:rsidR="00F96935" w:rsidRDefault="00F96935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14:paraId="4C2E977D" w14:textId="7DEC6EC0" w:rsidR="00F96935" w:rsidRPr="00B051E7" w:rsidRDefault="00F96935" w:rsidP="00B051E7">
      <w:pPr>
        <w:jc w:val="both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Odpowiadając na ogłoszenie o zamówieniu prowadzone w trybie podstawowym zgodnie z art. 275 pkt 1 ustawy Prawo zamówień publicznych (</w:t>
      </w:r>
      <w:r w:rsidR="00BC3758">
        <w:rPr>
          <w:rFonts w:ascii="Calibri" w:hAnsi="Calibri" w:cs="Tahoma"/>
          <w:b/>
          <w:sz w:val="22"/>
          <w:szCs w:val="22"/>
        </w:rPr>
        <w:t xml:space="preserve">t. j. </w:t>
      </w:r>
      <w:r>
        <w:rPr>
          <w:rFonts w:ascii="Calibri" w:hAnsi="Calibri" w:cs="Tahoma"/>
          <w:b/>
          <w:sz w:val="22"/>
          <w:szCs w:val="22"/>
        </w:rPr>
        <w:t>Dz. U. z 20</w:t>
      </w:r>
      <w:r w:rsidR="00EE57EF">
        <w:rPr>
          <w:rFonts w:ascii="Calibri" w:hAnsi="Calibri" w:cs="Tahoma"/>
          <w:b/>
          <w:sz w:val="22"/>
          <w:szCs w:val="22"/>
        </w:rPr>
        <w:t>2</w:t>
      </w:r>
      <w:r w:rsidR="00A257F3">
        <w:rPr>
          <w:rFonts w:ascii="Calibri" w:hAnsi="Calibri" w:cs="Tahoma"/>
          <w:b/>
          <w:sz w:val="22"/>
          <w:szCs w:val="22"/>
        </w:rPr>
        <w:t>4 r. poz. 1320</w:t>
      </w:r>
      <w:r w:rsidR="00B051E7">
        <w:rPr>
          <w:rFonts w:ascii="Calibri" w:hAnsi="Calibri" w:cs="Tahoma"/>
          <w:b/>
          <w:sz w:val="22"/>
          <w:szCs w:val="22"/>
        </w:rPr>
        <w:t xml:space="preserve"> ze zm.</w:t>
      </w:r>
      <w:r>
        <w:rPr>
          <w:rFonts w:ascii="Calibri" w:hAnsi="Calibri" w:cs="Tahoma"/>
          <w:b/>
          <w:sz w:val="22"/>
          <w:szCs w:val="22"/>
        </w:rPr>
        <w:t xml:space="preserve">) na </w:t>
      </w:r>
      <w:r w:rsidR="00CC1D7D">
        <w:rPr>
          <w:rFonts w:ascii="Calibri" w:hAnsi="Calibri" w:cs="Tahoma"/>
          <w:b/>
          <w:sz w:val="22"/>
          <w:szCs w:val="22"/>
        </w:rPr>
        <w:t>m</w:t>
      </w:r>
      <w:r w:rsidR="00CC1D7D" w:rsidRPr="00CC1D7D">
        <w:rPr>
          <w:rFonts w:ascii="Calibri" w:hAnsi="Calibri" w:cs="Tahoma"/>
          <w:b/>
          <w:sz w:val="22"/>
          <w:szCs w:val="22"/>
        </w:rPr>
        <w:t>odernizacj</w:t>
      </w:r>
      <w:r w:rsidR="00CC1D7D">
        <w:rPr>
          <w:rFonts w:ascii="Calibri" w:hAnsi="Calibri" w:cs="Tahoma"/>
          <w:b/>
          <w:sz w:val="22"/>
          <w:szCs w:val="22"/>
        </w:rPr>
        <w:t>ę</w:t>
      </w:r>
      <w:r w:rsidR="00CC1D7D" w:rsidRPr="00CC1D7D">
        <w:rPr>
          <w:rFonts w:ascii="Calibri" w:hAnsi="Calibri" w:cs="Tahoma"/>
          <w:b/>
          <w:sz w:val="22"/>
          <w:szCs w:val="22"/>
        </w:rPr>
        <w:t xml:space="preserve"> Orlika w Żołędowie </w:t>
      </w:r>
      <w:r w:rsidR="00446FDE">
        <w:rPr>
          <w:rFonts w:ascii="Calibri" w:hAnsi="Calibri" w:cs="Tahoma"/>
          <w:b/>
          <w:sz w:val="22"/>
          <w:szCs w:val="22"/>
        </w:rPr>
        <w:t>(spr. IiZP.271.</w:t>
      </w:r>
      <w:r w:rsidR="008F2DCD">
        <w:rPr>
          <w:rFonts w:ascii="Calibri" w:hAnsi="Calibri" w:cs="Tahoma"/>
          <w:b/>
          <w:sz w:val="22"/>
          <w:szCs w:val="22"/>
        </w:rPr>
        <w:t>B</w:t>
      </w:r>
      <w:r>
        <w:rPr>
          <w:rFonts w:ascii="Calibri" w:hAnsi="Calibri" w:cs="Tahoma"/>
          <w:b/>
          <w:sz w:val="22"/>
          <w:szCs w:val="22"/>
        </w:rPr>
        <w:t>.</w:t>
      </w:r>
      <w:r w:rsidR="00CC1D7D">
        <w:rPr>
          <w:rFonts w:ascii="Calibri" w:hAnsi="Calibri" w:cs="Tahoma"/>
          <w:b/>
          <w:sz w:val="22"/>
          <w:szCs w:val="22"/>
        </w:rPr>
        <w:t>2</w:t>
      </w:r>
      <w:r>
        <w:rPr>
          <w:rFonts w:ascii="Calibri" w:hAnsi="Calibri" w:cs="Tahoma"/>
          <w:b/>
          <w:sz w:val="22"/>
          <w:szCs w:val="22"/>
        </w:rPr>
        <w:t>.202</w:t>
      </w:r>
      <w:r w:rsidR="00B051E7">
        <w:rPr>
          <w:rFonts w:ascii="Calibri" w:hAnsi="Calibri" w:cs="Tahoma"/>
          <w:b/>
          <w:sz w:val="22"/>
          <w:szCs w:val="22"/>
        </w:rPr>
        <w:t>6</w:t>
      </w:r>
      <w:r>
        <w:rPr>
          <w:rFonts w:ascii="Calibri" w:hAnsi="Calibri" w:cs="Tahoma"/>
          <w:b/>
          <w:sz w:val="22"/>
          <w:szCs w:val="22"/>
        </w:rPr>
        <w:t xml:space="preserve">) </w:t>
      </w:r>
      <w:r>
        <w:rPr>
          <w:rFonts w:ascii="Calibri" w:hAnsi="Calibri" w:cs="Tahoma"/>
          <w:b/>
          <w:bCs/>
          <w:sz w:val="22"/>
          <w:szCs w:val="22"/>
        </w:rPr>
        <w:t>składamy niniejszą ofertę:</w:t>
      </w:r>
    </w:p>
    <w:p w14:paraId="32767B6A" w14:textId="77777777" w:rsidR="00F96935" w:rsidRDefault="00F96935">
      <w:pPr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14:paraId="066965A8" w14:textId="77777777" w:rsidR="00446FDE" w:rsidRDefault="00F96935" w:rsidP="00446FDE">
      <w:pPr>
        <w:numPr>
          <w:ilvl w:val="0"/>
          <w:numId w:val="15"/>
        </w:numPr>
        <w:ind w:left="284" w:hanging="284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Wykonawca oferuje wykonanie zamówienia za cenę ofertową: </w:t>
      </w:r>
    </w:p>
    <w:p w14:paraId="146D90D6" w14:textId="77777777" w:rsidR="00FF11F9" w:rsidRDefault="00FF11F9" w:rsidP="00F40AAE">
      <w:pPr>
        <w:rPr>
          <w:rFonts w:ascii="Calibri" w:hAnsi="Calibri" w:cs="Tahoma"/>
          <w:sz w:val="22"/>
          <w:szCs w:val="22"/>
        </w:rPr>
      </w:pPr>
    </w:p>
    <w:p w14:paraId="4A5A1B10" w14:textId="4D12958F" w:rsidR="00A715B3" w:rsidRPr="00A715B3" w:rsidRDefault="00B051E7" w:rsidP="00B051E7">
      <w:pPr>
        <w:ind w:left="284"/>
        <w:rPr>
          <w:rFonts w:ascii="Calibri" w:hAnsi="Calibri" w:cs="Calibri"/>
          <w:b/>
          <w:sz w:val="22"/>
          <w:szCs w:val="22"/>
        </w:rPr>
      </w:pPr>
      <w:bookmarkStart w:id="0" w:name="_Hlk191458382"/>
      <w:r>
        <w:rPr>
          <w:rFonts w:ascii="Calibri" w:hAnsi="Calibri" w:cs="Calibri"/>
          <w:b/>
          <w:sz w:val="22"/>
          <w:szCs w:val="22"/>
        </w:rPr>
        <w:t>Łącznie</w:t>
      </w:r>
      <w:r w:rsidR="00A715B3" w:rsidRPr="00A715B3">
        <w:rPr>
          <w:rFonts w:ascii="Calibri" w:hAnsi="Calibri" w:cs="Calibri"/>
          <w:b/>
          <w:sz w:val="22"/>
          <w:szCs w:val="22"/>
        </w:rPr>
        <w:t xml:space="preserve"> brutto</w:t>
      </w:r>
      <w:r w:rsidR="00CC1D7D">
        <w:rPr>
          <w:rFonts w:ascii="Calibri" w:hAnsi="Calibri" w:cs="Calibri"/>
          <w:b/>
          <w:sz w:val="22"/>
          <w:szCs w:val="22"/>
        </w:rPr>
        <w:t xml:space="preserve">: </w:t>
      </w:r>
      <w:r w:rsidR="00A715B3" w:rsidRPr="00A715B3">
        <w:rPr>
          <w:rFonts w:ascii="Calibri" w:hAnsi="Calibri" w:cs="Calibri"/>
          <w:b/>
          <w:sz w:val="22"/>
          <w:szCs w:val="22"/>
        </w:rPr>
        <w:t>………………………………</w:t>
      </w:r>
    </w:p>
    <w:p w14:paraId="7DCD0CED" w14:textId="77777777" w:rsidR="00A715B3" w:rsidRPr="00F2501A" w:rsidRDefault="00A715B3" w:rsidP="00A715B3">
      <w:pPr>
        <w:ind w:firstLine="284"/>
        <w:rPr>
          <w:rFonts w:ascii="Calibri" w:hAnsi="Calibri" w:cs="Calibri"/>
          <w:sz w:val="22"/>
          <w:szCs w:val="22"/>
        </w:rPr>
      </w:pPr>
      <w:r w:rsidRPr="00F2501A">
        <w:rPr>
          <w:rFonts w:ascii="Calibri" w:hAnsi="Calibri" w:cs="Calibri"/>
          <w:sz w:val="22"/>
          <w:szCs w:val="22"/>
        </w:rPr>
        <w:t>netto:    ………………… zł,</w:t>
      </w:r>
    </w:p>
    <w:p w14:paraId="3E75D151" w14:textId="77777777" w:rsidR="00A715B3" w:rsidRPr="00F2501A" w:rsidRDefault="00A715B3" w:rsidP="00A715B3">
      <w:pPr>
        <w:ind w:firstLine="284"/>
        <w:rPr>
          <w:rFonts w:ascii="Calibri" w:hAnsi="Calibri" w:cs="Calibri"/>
          <w:sz w:val="22"/>
          <w:szCs w:val="22"/>
        </w:rPr>
      </w:pPr>
      <w:r w:rsidRPr="00F2501A">
        <w:rPr>
          <w:rFonts w:ascii="Calibri" w:hAnsi="Calibri" w:cs="Calibri"/>
          <w:sz w:val="22"/>
          <w:szCs w:val="22"/>
        </w:rPr>
        <w:t>VAT ………..%, ……………………. zł</w:t>
      </w:r>
    </w:p>
    <w:p w14:paraId="48EBD596" w14:textId="498A9A1D" w:rsidR="00A715B3" w:rsidRPr="00F2501A" w:rsidRDefault="00A715B3" w:rsidP="00A715B3">
      <w:pPr>
        <w:ind w:firstLine="284"/>
        <w:rPr>
          <w:rFonts w:ascii="Calibri" w:hAnsi="Calibri" w:cs="Calibri"/>
          <w:sz w:val="22"/>
          <w:szCs w:val="22"/>
        </w:rPr>
      </w:pPr>
      <w:r w:rsidRPr="00F2501A">
        <w:rPr>
          <w:rFonts w:ascii="Calibri" w:hAnsi="Calibri" w:cs="Calibri"/>
          <w:sz w:val="22"/>
          <w:szCs w:val="22"/>
        </w:rPr>
        <w:t>słownie brutto:  …………………………………………………………………</w:t>
      </w:r>
      <w:r w:rsidR="00B051E7">
        <w:rPr>
          <w:rFonts w:ascii="Calibri" w:hAnsi="Calibri" w:cs="Calibri"/>
          <w:sz w:val="22"/>
          <w:szCs w:val="22"/>
        </w:rPr>
        <w:t xml:space="preserve"> </w:t>
      </w:r>
    </w:p>
    <w:bookmarkEnd w:id="0"/>
    <w:p w14:paraId="585E8E7A" w14:textId="77777777" w:rsidR="00A34824" w:rsidRDefault="00A34824" w:rsidP="00F2501A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5E7FAC9E" w14:textId="77777777" w:rsidR="00ED1750" w:rsidRDefault="00ED1750" w:rsidP="00F2501A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3E8CD35C" w14:textId="77777777" w:rsidR="0086150C" w:rsidRDefault="008F2DCD" w:rsidP="0086150C">
      <w:pPr>
        <w:numPr>
          <w:ilvl w:val="0"/>
          <w:numId w:val="12"/>
        </w:numPr>
        <w:tabs>
          <w:tab w:val="clear" w:pos="720"/>
          <w:tab w:val="left" w:pos="300"/>
        </w:tabs>
        <w:ind w:hanging="720"/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Tahoma"/>
          <w:b/>
          <w:bCs/>
          <w:sz w:val="22"/>
          <w:szCs w:val="22"/>
        </w:rPr>
        <w:t>Okres gwarancji na roboty objęte  przedmiotem zamówienia wynosi</w:t>
      </w:r>
      <w:r w:rsidR="0086150C">
        <w:rPr>
          <w:rFonts w:ascii="Calibri" w:hAnsi="Calibri" w:cs="Tahoma"/>
          <w:b/>
          <w:bCs/>
          <w:sz w:val="22"/>
          <w:szCs w:val="22"/>
        </w:rPr>
        <w:t>:    ………  lat/a</w:t>
      </w:r>
    </w:p>
    <w:p w14:paraId="3B953F9F" w14:textId="77777777" w:rsidR="00F2501A" w:rsidRPr="0086150C" w:rsidRDefault="00F2501A" w:rsidP="00F2501A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67B69060" w14:textId="77777777" w:rsidR="00F96935" w:rsidRDefault="00F96935">
      <w:pPr>
        <w:numPr>
          <w:ilvl w:val="0"/>
          <w:numId w:val="12"/>
        </w:numPr>
        <w:tabs>
          <w:tab w:val="left" w:pos="360"/>
          <w:tab w:val="left" w:pos="720"/>
        </w:tabs>
        <w:overflowPunct w:val="0"/>
        <w:autoSpaceDE w:val="0"/>
        <w:autoSpaceDN w:val="0"/>
        <w:adjustRightInd w:val="0"/>
        <w:spacing w:before="120" w:line="280" w:lineRule="exact"/>
        <w:ind w:hanging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</w:t>
      </w:r>
      <w:r>
        <w:rPr>
          <w:rFonts w:ascii="Calibri" w:hAnsi="Calibri"/>
          <w:b/>
          <w:sz w:val="22"/>
          <w:szCs w:val="22"/>
        </w:rPr>
        <w:t xml:space="preserve">oświadczamy, że </w:t>
      </w:r>
      <w:r>
        <w:rPr>
          <w:rFonts w:ascii="Calibri" w:hAnsi="Calibri" w:cs="TimesNewRoman"/>
          <w:b/>
          <w:sz w:val="22"/>
          <w:szCs w:val="22"/>
        </w:rPr>
        <w:t>wybór przedmiotowej oferty</w:t>
      </w:r>
      <w:r>
        <w:rPr>
          <w:rFonts w:ascii="Calibri" w:hAnsi="Calibri"/>
          <w:b/>
          <w:sz w:val="22"/>
          <w:szCs w:val="22"/>
        </w:rPr>
        <w:t>:</w:t>
      </w:r>
    </w:p>
    <w:p w14:paraId="61CD9601" w14:textId="77777777" w:rsidR="00F96935" w:rsidRDefault="00F96935" w:rsidP="00020A91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nie 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14:paraId="27008A1E" w14:textId="77777777" w:rsidR="00F96935" w:rsidRDefault="00F96935" w:rsidP="00020A91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i wartości:</w:t>
      </w:r>
    </w:p>
    <w:p w14:paraId="5ABF6E00" w14:textId="77777777" w:rsidR="00F96935" w:rsidRDefault="00F96935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7CEBCC50" w14:textId="77777777" w:rsidR="00F96935" w:rsidRDefault="00F96935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7D0A22DA" w14:textId="77777777" w:rsidR="00F96935" w:rsidRDefault="00F96935" w:rsidP="00EA3ADD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[należy wskazać: nazwę (rodzaj) towaru/usługi, których dostawa/świadczenie będzie prowadzić do jego powstania oraz ich wartość bez kwoty podatku od towarów i usług]</w:t>
      </w:r>
    </w:p>
    <w:p w14:paraId="08E806E6" w14:textId="77777777" w:rsidR="00EA3ADD" w:rsidRDefault="00EA3ADD" w:rsidP="00EA3ADD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</w:p>
    <w:p w14:paraId="485D6937" w14:textId="77777777" w:rsidR="00F96935" w:rsidRDefault="00F96935">
      <w:pPr>
        <w:numPr>
          <w:ilvl w:val="0"/>
          <w:numId w:val="12"/>
        </w:numPr>
        <w:tabs>
          <w:tab w:val="clear" w:pos="720"/>
        </w:tabs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libri" w:hAnsi="Calibri" w:cs="Arial"/>
          <w:bCs/>
          <w:sz w:val="22"/>
          <w:szCs w:val="22"/>
          <w:lang w:eastAsia="ar-SA"/>
        </w:rPr>
        <w:lastRenderedPageBreak/>
        <w:t>ofertą, na warunkach określonych w Specyfikacji Warunków Zamówienia oraz w miejscu i terminie wyznaczonym przez Zamawiającego, a przed zawarciem umowy wniesienia zabezpieczenia należytego wykonania umowy oraz dopełnienia innych formalności wynikających ze Specyfikacji Warunków Zamówienia.</w:t>
      </w:r>
    </w:p>
    <w:p w14:paraId="429A3DA5" w14:textId="77777777" w:rsidR="00C129B7" w:rsidRPr="00EA3ADD" w:rsidRDefault="00F96935" w:rsidP="00EA3ADD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jesteśmy związani niniejszą ofertą przez czas wskazany w specyfikacji warunków zamówienia.</w:t>
      </w:r>
    </w:p>
    <w:p w14:paraId="323BB48A" w14:textId="77777777" w:rsidR="00C129B7" w:rsidRDefault="00C129B7">
      <w:pPr>
        <w:jc w:val="both"/>
        <w:rPr>
          <w:rFonts w:ascii="Arial" w:hAnsi="Arial" w:cs="Arial"/>
          <w:bCs/>
        </w:rPr>
      </w:pPr>
    </w:p>
    <w:p w14:paraId="3789E48E" w14:textId="77777777" w:rsidR="00781BBD" w:rsidRPr="00F40AAE" w:rsidRDefault="00F96935" w:rsidP="00781BBD">
      <w:pPr>
        <w:numPr>
          <w:ilvl w:val="0"/>
          <w:numId w:val="12"/>
        </w:numPr>
        <w:tabs>
          <w:tab w:val="clear" w:pos="720"/>
          <w:tab w:val="left" w:pos="300"/>
        </w:tabs>
        <w:spacing w:after="240"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Wskazujemy,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3260"/>
        <w:gridCol w:w="5067"/>
      </w:tblGrid>
      <w:tr w:rsidR="00F96935" w14:paraId="2E0866CA" w14:textId="77777777" w:rsidTr="00020A91">
        <w:trPr>
          <w:trHeight w:val="523"/>
        </w:trPr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4011EDEF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0AE1B535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0FF15B65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Część zamówienia jaką Wykonawca zamierza powierzyć </w:t>
            </w:r>
          </w:p>
          <w:p w14:paraId="394BDA74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 wykonania podwykonawcy</w:t>
            </w:r>
          </w:p>
        </w:tc>
      </w:tr>
      <w:tr w:rsidR="00F96935" w14:paraId="62055231" w14:textId="77777777" w:rsidTr="00020A91">
        <w:trPr>
          <w:trHeight w:val="626"/>
        </w:trPr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135C1446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</w:tcPr>
          <w:p w14:paraId="4E828072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</w:tcPr>
          <w:p w14:paraId="7F866609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96935" w14:paraId="587F481B" w14:textId="77777777" w:rsidTr="00020A91">
        <w:trPr>
          <w:trHeight w:val="600"/>
        </w:trPr>
        <w:tc>
          <w:tcPr>
            <w:tcW w:w="599" w:type="dxa"/>
            <w:tcBorders>
              <w:left w:val="single" w:sz="12" w:space="0" w:color="000000"/>
            </w:tcBorders>
            <w:vAlign w:val="center"/>
          </w:tcPr>
          <w:p w14:paraId="012F0370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2.</w:t>
            </w:r>
          </w:p>
        </w:tc>
        <w:tc>
          <w:tcPr>
            <w:tcW w:w="3260" w:type="dxa"/>
          </w:tcPr>
          <w:p w14:paraId="03A386CE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3773945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</w:tcPr>
          <w:p w14:paraId="7FDCE662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5FE17D7" w14:textId="77777777" w:rsidR="00F96935" w:rsidRDefault="00F96935">
      <w:pPr>
        <w:jc w:val="both"/>
        <w:rPr>
          <w:rFonts w:ascii="Calibri" w:hAnsi="Calibri" w:cs="Arial"/>
          <w:sz w:val="22"/>
          <w:szCs w:val="22"/>
        </w:rPr>
      </w:pPr>
    </w:p>
    <w:p w14:paraId="1FE55964" w14:textId="77777777" w:rsidR="00F96935" w:rsidRDefault="00F96935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Wartość lub procentowa część zamówienia jaka zostanie powierzona podwykonawcy/om: …………………..</w:t>
      </w:r>
    </w:p>
    <w:p w14:paraId="3CA31357" w14:textId="77777777" w:rsidR="00F96935" w:rsidRDefault="00F96935">
      <w:pPr>
        <w:ind w:left="360"/>
        <w:jc w:val="both"/>
        <w:rPr>
          <w:rFonts w:ascii="Arial" w:hAnsi="Arial" w:cs="Arial"/>
        </w:rPr>
      </w:pPr>
    </w:p>
    <w:p w14:paraId="5729CB6B" w14:textId="77777777" w:rsidR="00F96935" w:rsidRPr="00020A91" w:rsidRDefault="00F96935" w:rsidP="00020A91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14:paraId="796DA767" w14:textId="77777777" w:rsidR="00F40AAE" w:rsidRDefault="00F40AAE">
      <w:pPr>
        <w:spacing w:line="276" w:lineRule="auto"/>
        <w:ind w:left="300"/>
        <w:jc w:val="both"/>
        <w:rPr>
          <w:rFonts w:ascii="Calibri" w:hAnsi="Calibri" w:cs="Arial"/>
          <w:sz w:val="22"/>
          <w:szCs w:val="22"/>
        </w:rPr>
      </w:pPr>
    </w:p>
    <w:p w14:paraId="0EFD529E" w14:textId="742D6BD2" w:rsidR="00FF11F9" w:rsidRDefault="00F96935" w:rsidP="00FF11F9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Zastrzegamy, że następujące informacje i dokumenty stanowią tajemnicę przedsiębiorstwa w rozumieniu art.11 ust. 4 ustawy z dnia 16 kwietnia 1993r. o zwalczaniu nieuczciwej konkurencji (jedn. tekst Dz. U. 202</w:t>
      </w:r>
      <w:r w:rsidR="00BC3758">
        <w:rPr>
          <w:rFonts w:ascii="Calibri" w:hAnsi="Calibri" w:cs="Arial"/>
          <w:sz w:val="22"/>
          <w:szCs w:val="22"/>
        </w:rPr>
        <w:t>2 r., poz. 1233</w:t>
      </w:r>
      <w:r>
        <w:rPr>
          <w:rFonts w:ascii="Calibri" w:hAnsi="Calibri" w:cs="Arial"/>
          <w:sz w:val="22"/>
          <w:szCs w:val="22"/>
        </w:rPr>
        <w:t>):</w:t>
      </w:r>
    </w:p>
    <w:p w14:paraId="4951BC71" w14:textId="77777777" w:rsidR="00ED1750" w:rsidRPr="00ED1750" w:rsidRDefault="00ED1750" w:rsidP="00ED1750">
      <w:pPr>
        <w:tabs>
          <w:tab w:val="left" w:pos="300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W w:w="895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2"/>
        <w:gridCol w:w="1639"/>
        <w:gridCol w:w="1454"/>
      </w:tblGrid>
      <w:tr w:rsidR="00F96935" w14:paraId="5D8B39AE" w14:textId="77777777">
        <w:trPr>
          <w:trHeight w:val="295"/>
        </w:trPr>
        <w:tc>
          <w:tcPr>
            <w:tcW w:w="58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14:paraId="27572362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Rodzaj dokumentu lub informacji</w:t>
            </w:r>
          </w:p>
        </w:tc>
        <w:tc>
          <w:tcPr>
            <w:tcW w:w="3093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54F531FA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Strony</w:t>
            </w:r>
          </w:p>
        </w:tc>
      </w:tr>
      <w:tr w:rsidR="00F96935" w14:paraId="087128AE" w14:textId="77777777">
        <w:trPr>
          <w:trHeight w:val="137"/>
        </w:trPr>
        <w:tc>
          <w:tcPr>
            <w:tcW w:w="58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4130BDB3" w14:textId="77777777" w:rsidR="00F96935" w:rsidRDefault="00F969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5EA4EAD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Od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08D903BD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</w:t>
            </w:r>
          </w:p>
        </w:tc>
      </w:tr>
      <w:tr w:rsidR="00F96935" w14:paraId="020A9BF9" w14:textId="77777777">
        <w:trPr>
          <w:trHeight w:val="314"/>
        </w:trPr>
        <w:tc>
          <w:tcPr>
            <w:tcW w:w="58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8324578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9FF784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2E76497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33C60AFF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6C0E4BE4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7B824FA6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36862B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15184E62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4FA09747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5ED852F0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BF29A5B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083B75A" w14:textId="77777777" w:rsidR="00F40AAE" w:rsidRDefault="00F96935" w:rsidP="00020A91">
      <w:pPr>
        <w:suppressAutoHyphens/>
        <w:spacing w:before="120"/>
        <w:ind w:leftChars="100" w:left="200"/>
        <w:jc w:val="both"/>
        <w:rPr>
          <w:rStyle w:val="st"/>
          <w:rFonts w:ascii="Calibri" w:hAnsi="Calibri" w:cs="Arial"/>
        </w:rPr>
      </w:pPr>
      <w:r>
        <w:rPr>
          <w:rFonts w:ascii="Calibri" w:hAnsi="Calibri" w:cs="Arial"/>
          <w:bCs/>
          <w:i/>
          <w:lang w:eastAsia="ar-SA"/>
        </w:rPr>
        <w:t xml:space="preserve">Wykonawca zgodnie z art. 18 ust. 3 Ustawy pzp zobowiązany jest do uzasadnienia (załączonego do oferty) zastrzeżenia ww. informacji jako tajemnicy przedsiębiorstwa. </w:t>
      </w:r>
      <w:r>
        <w:rPr>
          <w:rStyle w:val="st"/>
          <w:rFonts w:ascii="Calibri" w:hAnsi="Calibri" w:cs="Arial"/>
          <w:i/>
        </w:rPr>
        <w:t>Brak uzasadnienia</w:t>
      </w:r>
      <w:r>
        <w:rPr>
          <w:rStyle w:val="Uwydatnienie"/>
          <w:rFonts w:ascii="Calibri" w:hAnsi="Calibri" w:cs="Arial"/>
          <w:i w:val="0"/>
        </w:rPr>
        <w:t xml:space="preserve">, </w:t>
      </w:r>
      <w:r>
        <w:rPr>
          <w:rStyle w:val="st"/>
          <w:rFonts w:ascii="Calibri" w:hAnsi="Calibri" w:cs="Arial"/>
          <w:i/>
        </w:rPr>
        <w:t>nie później niż w terminie składania ofert, skutkuje ich odtajnieniem</w:t>
      </w:r>
      <w:r>
        <w:rPr>
          <w:rStyle w:val="st"/>
          <w:rFonts w:ascii="Calibri" w:hAnsi="Calibri" w:cs="Arial"/>
        </w:rPr>
        <w:t>.</w:t>
      </w:r>
    </w:p>
    <w:p w14:paraId="4EF9E506" w14:textId="31DCE23C" w:rsidR="00ED1750" w:rsidRDefault="00ED1750" w:rsidP="00E149F2">
      <w:pPr>
        <w:suppressAutoHyphens/>
        <w:spacing w:before="120"/>
        <w:jc w:val="both"/>
        <w:rPr>
          <w:rStyle w:val="st"/>
          <w:rFonts w:ascii="Calibri" w:hAnsi="Calibri" w:cs="Arial"/>
        </w:rPr>
      </w:pPr>
    </w:p>
    <w:p w14:paraId="06FDEF20" w14:textId="77777777" w:rsidR="00E149F2" w:rsidRDefault="00E149F2" w:rsidP="00E149F2">
      <w:pPr>
        <w:suppressAutoHyphens/>
        <w:spacing w:before="120"/>
        <w:jc w:val="both"/>
        <w:rPr>
          <w:rStyle w:val="st"/>
          <w:rFonts w:ascii="Calibri" w:hAnsi="Calibri" w:cs="Arial"/>
        </w:rPr>
      </w:pPr>
    </w:p>
    <w:p w14:paraId="4DCCF63F" w14:textId="77777777" w:rsidR="0092652D" w:rsidRPr="00093312" w:rsidRDefault="0092652D" w:rsidP="0092652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93312">
        <w:rPr>
          <w:rFonts w:asciiTheme="minorHAnsi" w:hAnsiTheme="minorHAnsi" w:cstheme="minorHAnsi"/>
          <w:b/>
          <w:bCs/>
          <w:sz w:val="22"/>
          <w:szCs w:val="22"/>
        </w:rPr>
        <w:t>9.</w:t>
      </w:r>
      <w:r w:rsidRPr="00093312">
        <w:rPr>
          <w:rFonts w:asciiTheme="minorHAnsi" w:hAnsiTheme="minorHAnsi" w:cstheme="minorHAnsi"/>
          <w:sz w:val="22"/>
          <w:szCs w:val="22"/>
        </w:rPr>
        <w:t xml:space="preserve"> Wadium w kwocie </w:t>
      </w:r>
      <w:r w:rsidRPr="00093312">
        <w:rPr>
          <w:rFonts w:asciiTheme="minorHAnsi" w:eastAsia="ArialMT" w:hAnsiTheme="minorHAnsi" w:cstheme="minorHAnsi"/>
          <w:sz w:val="22"/>
          <w:szCs w:val="22"/>
        </w:rPr>
        <w:t>określonej w SWZ</w:t>
      </w:r>
      <w:r w:rsidRPr="00093312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093312">
        <w:rPr>
          <w:rFonts w:asciiTheme="minorHAnsi" w:hAnsiTheme="minorHAnsi" w:cstheme="minorHAnsi"/>
          <w:sz w:val="22"/>
          <w:szCs w:val="22"/>
        </w:rPr>
        <w:t>wniesiono w formie: ____________________</w:t>
      </w:r>
    </w:p>
    <w:p w14:paraId="4B0FB71D" w14:textId="77777777" w:rsidR="0092652D" w:rsidRDefault="0092652D" w:rsidP="0092652D">
      <w:pPr>
        <w:autoSpaceDE w:val="0"/>
        <w:autoSpaceDN w:val="0"/>
        <w:adjustRightInd w:val="0"/>
        <w:ind w:firstLine="284"/>
        <w:jc w:val="both"/>
        <w:rPr>
          <w:rFonts w:asciiTheme="minorHAnsi" w:eastAsia="ArialMT" w:hAnsiTheme="minorHAnsi" w:cstheme="minorHAnsi"/>
          <w:sz w:val="22"/>
          <w:szCs w:val="22"/>
        </w:rPr>
      </w:pPr>
    </w:p>
    <w:p w14:paraId="34F0A06A" w14:textId="77777777" w:rsidR="0092652D" w:rsidRPr="00093312" w:rsidRDefault="0092652D" w:rsidP="0092652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093312">
        <w:rPr>
          <w:rFonts w:asciiTheme="minorHAnsi" w:eastAsia="ArialMT" w:hAnsiTheme="minorHAnsi" w:cstheme="minorHAnsi"/>
        </w:rPr>
        <w:t xml:space="preserve">Proszę o zwrot wadium na rachunek bankowy: ……………………………………… </w:t>
      </w:r>
      <w:r w:rsidRPr="00093312">
        <w:rPr>
          <w:rFonts w:asciiTheme="minorHAnsi" w:hAnsiTheme="minorHAnsi" w:cstheme="minorHAnsi"/>
          <w:i/>
          <w:iCs/>
          <w:sz w:val="18"/>
          <w:szCs w:val="18"/>
        </w:rPr>
        <w:t>(wypełnić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093312">
        <w:rPr>
          <w:rFonts w:asciiTheme="minorHAnsi" w:hAnsiTheme="minorHAnsi" w:cstheme="minorHAnsi"/>
          <w:i/>
          <w:iCs/>
          <w:sz w:val="18"/>
          <w:szCs w:val="18"/>
        </w:rPr>
        <w:t>jeżeli wniesiono wadium w pieniądzu)</w:t>
      </w:r>
    </w:p>
    <w:p w14:paraId="0E46C3EC" w14:textId="77777777" w:rsidR="0092652D" w:rsidRDefault="0092652D" w:rsidP="0092652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BD6FE2A" w14:textId="77777777" w:rsidR="0092652D" w:rsidRPr="00093312" w:rsidRDefault="0092652D" w:rsidP="0092652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eastAsia="ArialMT" w:hAnsiTheme="minorHAnsi" w:cstheme="minorHAnsi"/>
        </w:rPr>
      </w:pPr>
      <w:r w:rsidRPr="00093312">
        <w:rPr>
          <w:rFonts w:asciiTheme="minorHAnsi" w:hAnsiTheme="minorHAnsi" w:cstheme="minorHAnsi"/>
        </w:rPr>
        <w:t xml:space="preserve"> P</w:t>
      </w:r>
      <w:r w:rsidRPr="00093312">
        <w:rPr>
          <w:rFonts w:asciiTheme="minorHAnsi" w:eastAsia="ArialMT" w:hAnsiTheme="minorHAnsi" w:cstheme="minorHAnsi"/>
        </w:rPr>
        <w:t xml:space="preserve">roszę o zwrot wadium na adres poczty elektronicznej </w:t>
      </w:r>
      <w:r w:rsidRPr="00B051E7">
        <w:rPr>
          <w:rFonts w:asciiTheme="minorHAnsi" w:eastAsia="ArialMT" w:hAnsiTheme="minorHAnsi" w:cstheme="minorHAnsi"/>
          <w:u w:val="single"/>
        </w:rPr>
        <w:t>gwaranta / poręczyciela</w:t>
      </w:r>
      <w:r w:rsidRPr="00093312">
        <w:rPr>
          <w:rFonts w:asciiTheme="minorHAnsi" w:eastAsia="ArialMT" w:hAnsiTheme="minorHAnsi" w:cstheme="minorHAnsi"/>
        </w:rPr>
        <w:t>:</w:t>
      </w:r>
    </w:p>
    <w:p w14:paraId="11E16B66" w14:textId="77777777" w:rsidR="0092652D" w:rsidRDefault="0092652D" w:rsidP="0092652D">
      <w:pPr>
        <w:autoSpaceDE w:val="0"/>
        <w:autoSpaceDN w:val="0"/>
        <w:adjustRightInd w:val="0"/>
        <w:ind w:firstLine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eastAsia="ArialMT" w:hAnsiTheme="minorHAnsi" w:cstheme="minorHAnsi"/>
          <w:sz w:val="22"/>
          <w:szCs w:val="22"/>
        </w:rPr>
        <w:t xml:space="preserve">       </w:t>
      </w:r>
      <w:r w:rsidRPr="00093312">
        <w:rPr>
          <w:rFonts w:asciiTheme="minorHAnsi" w:eastAsia="ArialMT" w:hAnsiTheme="minorHAnsi" w:cstheme="minorHAnsi"/>
          <w:sz w:val="22"/>
          <w:szCs w:val="22"/>
        </w:rPr>
        <w:t xml:space="preserve">…………………………………………… </w:t>
      </w:r>
      <w:r w:rsidRPr="00093312">
        <w:rPr>
          <w:rFonts w:asciiTheme="minorHAnsi" w:hAnsiTheme="minorHAnsi" w:cstheme="minorHAnsi"/>
          <w:i/>
          <w:iCs/>
          <w:sz w:val="18"/>
          <w:szCs w:val="18"/>
        </w:rPr>
        <w:t>(wypełnić jeżeli wniesiono wadium w formie gwarancji lub poręczenia)</w:t>
      </w:r>
    </w:p>
    <w:p w14:paraId="483EEEFE" w14:textId="77777777" w:rsidR="0092652D" w:rsidRDefault="0092652D" w:rsidP="00020A91">
      <w:pPr>
        <w:suppressAutoHyphens/>
        <w:spacing w:before="120"/>
        <w:ind w:leftChars="100" w:left="200"/>
        <w:jc w:val="both"/>
        <w:rPr>
          <w:rStyle w:val="st"/>
          <w:rFonts w:ascii="Calibri" w:hAnsi="Calibri" w:cs="Arial"/>
        </w:rPr>
      </w:pPr>
    </w:p>
    <w:p w14:paraId="381DE8EA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Kategoria przedsiębiorstwa Wykonawcy</w:t>
      </w:r>
    </w:p>
    <w:p w14:paraId="6E7D1E17" w14:textId="77777777" w:rsidR="00F40AAE" w:rsidRDefault="00F96935" w:rsidP="00020A91">
      <w:pPr>
        <w:suppressAutoHyphens/>
        <w:spacing w:before="120"/>
        <w:ind w:firstLine="300"/>
        <w:jc w:val="both"/>
        <w:rPr>
          <w:rFonts w:ascii="Calibri" w:hAnsi="Calibri" w:cs="Arial"/>
          <w:bCs/>
          <w:i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………………………………………………………………………………. </w:t>
      </w:r>
      <w:r>
        <w:rPr>
          <w:rFonts w:ascii="Calibri" w:hAnsi="Calibri" w:cs="Arial"/>
          <w:bCs/>
          <w:i/>
          <w:lang w:eastAsia="ar-SA"/>
        </w:rPr>
        <w:t>(wpisać mikro, małe lub średnie przedsiębiorstwo)</w:t>
      </w:r>
    </w:p>
    <w:p w14:paraId="50F84454" w14:textId="77777777" w:rsidR="00A715B3" w:rsidRDefault="00A715B3" w:rsidP="00F2501A">
      <w:pPr>
        <w:suppressAutoHyphens/>
        <w:spacing w:before="120"/>
        <w:jc w:val="both"/>
        <w:rPr>
          <w:rFonts w:ascii="Calibri" w:hAnsi="Calibri" w:cs="Arial"/>
          <w:bCs/>
          <w:i/>
          <w:lang w:eastAsia="ar-SA"/>
        </w:rPr>
      </w:pPr>
    </w:p>
    <w:p w14:paraId="5F621A9D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Ofertę niniejszą składamy na ______ stronach.</w:t>
      </w:r>
    </w:p>
    <w:p w14:paraId="51A3D98B" w14:textId="77777777" w:rsidR="00A34824" w:rsidRDefault="00A34824">
      <w:pPr>
        <w:suppressAutoHyphens/>
        <w:spacing w:before="120"/>
        <w:ind w:left="709" w:hanging="709"/>
        <w:jc w:val="both"/>
        <w:rPr>
          <w:rFonts w:ascii="Calibri" w:hAnsi="Calibri" w:cs="Arial"/>
          <w:b/>
          <w:bCs/>
          <w:sz w:val="22"/>
          <w:szCs w:val="22"/>
          <w:lang w:eastAsia="ar-SA"/>
        </w:rPr>
      </w:pPr>
    </w:p>
    <w:p w14:paraId="15DD818A" w14:textId="77777777" w:rsidR="00F96935" w:rsidRDefault="00F96935">
      <w:pPr>
        <w:suppressAutoHyphens/>
        <w:spacing w:before="120"/>
        <w:ind w:left="709" w:hanging="709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/>
          <w:bCs/>
          <w:sz w:val="22"/>
          <w:szCs w:val="22"/>
          <w:lang w:eastAsia="ar-SA"/>
        </w:rPr>
        <w:t>1</w:t>
      </w:r>
      <w:r w:rsidR="007F2606">
        <w:rPr>
          <w:rFonts w:ascii="Calibri" w:hAnsi="Calibri" w:cs="Arial"/>
          <w:b/>
          <w:bCs/>
          <w:sz w:val="22"/>
          <w:szCs w:val="22"/>
          <w:lang w:eastAsia="ar-SA"/>
        </w:rPr>
        <w:t>0</w:t>
      </w:r>
      <w:r>
        <w:rPr>
          <w:rFonts w:ascii="Calibri" w:hAnsi="Calibri" w:cs="Arial"/>
          <w:bCs/>
          <w:sz w:val="22"/>
          <w:szCs w:val="22"/>
          <w:lang w:eastAsia="ar-SA"/>
        </w:rPr>
        <w:t>. Załącznikami do niniejszej oferty są:</w:t>
      </w:r>
    </w:p>
    <w:p w14:paraId="6DBF4F04" w14:textId="77777777" w:rsidR="00F96935" w:rsidRDefault="00F96935" w:rsidP="00ED1750">
      <w:pPr>
        <w:suppressAutoHyphens/>
        <w:spacing w:before="120"/>
        <w:ind w:firstLine="284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5F473C05" w14:textId="77777777" w:rsidR="00F96935" w:rsidRDefault="00F96935" w:rsidP="00ED1750">
      <w:pPr>
        <w:suppressAutoHyphens/>
        <w:spacing w:before="120"/>
        <w:ind w:firstLine="284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3E327F4E" w14:textId="77777777" w:rsidR="00ED1750" w:rsidRDefault="00ED1750" w:rsidP="00ED1750">
      <w:pPr>
        <w:suppressAutoHyphens/>
        <w:spacing w:before="120"/>
        <w:ind w:firstLine="284"/>
        <w:jc w:val="both"/>
        <w:rPr>
          <w:rFonts w:ascii="Calibri" w:hAnsi="Calibri" w:cs="Arial"/>
          <w:bCs/>
          <w:lang w:eastAsia="ar-SA"/>
        </w:rPr>
      </w:pPr>
    </w:p>
    <w:p w14:paraId="4AD6777D" w14:textId="77777777" w:rsidR="00F96935" w:rsidRDefault="00F96935">
      <w:pPr>
        <w:suppressAutoHyphens/>
        <w:spacing w:before="120"/>
        <w:ind w:left="5672"/>
        <w:rPr>
          <w:rFonts w:ascii="Calibri" w:hAnsi="Calibri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_____________________________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br/>
      </w:r>
      <w:r>
        <w:rPr>
          <w:rFonts w:ascii="Calibri" w:hAnsi="Calibri" w:cs="Arial"/>
          <w:bCs/>
          <w:lang w:eastAsia="ar-SA"/>
        </w:rPr>
        <w:t xml:space="preserve">           (data i podpis Wykonawcy)</w:t>
      </w:r>
    </w:p>
    <w:sectPr w:rsidR="00F96935" w:rsidSect="00020A91">
      <w:footerReference w:type="even" r:id="rId7"/>
      <w:footerReference w:type="default" r:id="rId8"/>
      <w:pgSz w:w="11907" w:h="16840"/>
      <w:pgMar w:top="426" w:right="1418" w:bottom="426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3C253" w14:textId="77777777" w:rsidR="00E16CBA" w:rsidRDefault="00E16CBA">
      <w:r>
        <w:separator/>
      </w:r>
    </w:p>
  </w:endnote>
  <w:endnote w:type="continuationSeparator" w:id="0">
    <w:p w14:paraId="0FEB5355" w14:textId="77777777" w:rsidR="00E16CBA" w:rsidRDefault="00E1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E3434" w14:textId="77777777" w:rsidR="00F96935" w:rsidRDefault="00F969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DC89B" w14:textId="77777777" w:rsidR="00F96935" w:rsidRDefault="00F96935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1221C" w14:textId="77777777" w:rsidR="00E16CBA" w:rsidRDefault="00E16CBA">
      <w:r>
        <w:separator/>
      </w:r>
    </w:p>
  </w:footnote>
  <w:footnote w:type="continuationSeparator" w:id="0">
    <w:p w14:paraId="0B0633BA" w14:textId="77777777" w:rsidR="00E16CBA" w:rsidRDefault="00E16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B2908"/>
    <w:multiLevelType w:val="hybridMultilevel"/>
    <w:tmpl w:val="111A91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53748A"/>
    <w:multiLevelType w:val="hybridMultilevel"/>
    <w:tmpl w:val="8B387C9C"/>
    <w:lvl w:ilvl="0" w:tplc="D7440D02">
      <w:start w:val="1"/>
      <w:numFmt w:val="lowerLetter"/>
      <w:lvlText w:val="%1)"/>
      <w:lvlJc w:val="left"/>
      <w:pPr>
        <w:ind w:left="644" w:hanging="360"/>
      </w:pPr>
      <w:rPr>
        <w:rFonts w:eastAsia="ArialMT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5677F45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6141E"/>
    <w:multiLevelType w:val="hybridMultilevel"/>
    <w:tmpl w:val="98569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7A6FC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F5DDB"/>
    <w:multiLevelType w:val="hybridMultilevel"/>
    <w:tmpl w:val="3BAE0174"/>
    <w:lvl w:ilvl="0" w:tplc="9E4680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2222EC3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7A0A42"/>
    <w:multiLevelType w:val="multilevel"/>
    <w:tmpl w:val="287A0A42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1415607"/>
    <w:multiLevelType w:val="hybridMultilevel"/>
    <w:tmpl w:val="A6CA3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F4AD8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F1734B"/>
    <w:multiLevelType w:val="hybridMultilevel"/>
    <w:tmpl w:val="E8102B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1140B"/>
    <w:multiLevelType w:val="singleLevel"/>
    <w:tmpl w:val="4321140B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2" w15:restartNumberingAfterBreak="0">
    <w:nsid w:val="60A01DCD"/>
    <w:multiLevelType w:val="hybridMultilevel"/>
    <w:tmpl w:val="4B92B65A"/>
    <w:lvl w:ilvl="0" w:tplc="C5D862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061AA2"/>
    <w:multiLevelType w:val="hybridMultilevel"/>
    <w:tmpl w:val="19CCE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9196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343C6"/>
    <w:multiLevelType w:val="hybridMultilevel"/>
    <w:tmpl w:val="0C0478A8"/>
    <w:lvl w:ilvl="0" w:tplc="A022D4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9F62EFC"/>
    <w:multiLevelType w:val="hybridMultilevel"/>
    <w:tmpl w:val="535A23DA"/>
    <w:lvl w:ilvl="0" w:tplc="9F368B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24044C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075072">
    <w:abstractNumId w:val="9"/>
  </w:num>
  <w:num w:numId="2" w16cid:durableId="1690524943">
    <w:abstractNumId w:val="7"/>
  </w:num>
  <w:num w:numId="3" w16cid:durableId="750275413">
    <w:abstractNumId w:val="6"/>
  </w:num>
  <w:num w:numId="4" w16cid:durableId="610746167">
    <w:abstractNumId w:val="5"/>
  </w:num>
  <w:num w:numId="5" w16cid:durableId="594293299">
    <w:abstractNumId w:val="4"/>
  </w:num>
  <w:num w:numId="6" w16cid:durableId="1081754877">
    <w:abstractNumId w:val="8"/>
  </w:num>
  <w:num w:numId="7" w16cid:durableId="1814978334">
    <w:abstractNumId w:val="3"/>
  </w:num>
  <w:num w:numId="8" w16cid:durableId="1892232774">
    <w:abstractNumId w:val="2"/>
  </w:num>
  <w:num w:numId="9" w16cid:durableId="947154778">
    <w:abstractNumId w:val="1"/>
  </w:num>
  <w:num w:numId="10" w16cid:durableId="1355569862">
    <w:abstractNumId w:val="0"/>
  </w:num>
  <w:num w:numId="11" w16cid:durableId="1398699084">
    <w:abstractNumId w:val="21"/>
  </w:num>
  <w:num w:numId="12" w16cid:durableId="1069426238">
    <w:abstractNumId w:val="19"/>
  </w:num>
  <w:num w:numId="13" w16cid:durableId="682433756">
    <w:abstractNumId w:val="17"/>
  </w:num>
  <w:num w:numId="14" w16cid:durableId="1530142386">
    <w:abstractNumId w:val="25"/>
  </w:num>
  <w:num w:numId="15" w16cid:durableId="2016808699">
    <w:abstractNumId w:val="23"/>
  </w:num>
  <w:num w:numId="16" w16cid:durableId="127474489">
    <w:abstractNumId w:val="14"/>
  </w:num>
  <w:num w:numId="17" w16cid:durableId="1151022983">
    <w:abstractNumId w:val="24"/>
  </w:num>
  <w:num w:numId="18" w16cid:durableId="1420061138">
    <w:abstractNumId w:val="27"/>
  </w:num>
  <w:num w:numId="19" w16cid:durableId="355615841">
    <w:abstractNumId w:val="16"/>
  </w:num>
  <w:num w:numId="20" w16cid:durableId="1732844853">
    <w:abstractNumId w:val="20"/>
  </w:num>
  <w:num w:numId="21" w16cid:durableId="156728836">
    <w:abstractNumId w:val="12"/>
  </w:num>
  <w:num w:numId="22" w16cid:durableId="1442723457">
    <w:abstractNumId w:val="13"/>
  </w:num>
  <w:num w:numId="23" w16cid:durableId="1018776339">
    <w:abstractNumId w:val="18"/>
  </w:num>
  <w:num w:numId="24" w16cid:durableId="1877619275">
    <w:abstractNumId w:val="26"/>
  </w:num>
  <w:num w:numId="25" w16cid:durableId="1481340290">
    <w:abstractNumId w:val="22"/>
  </w:num>
  <w:num w:numId="26" w16cid:durableId="1163548178">
    <w:abstractNumId w:val="10"/>
  </w:num>
  <w:num w:numId="27" w16cid:durableId="1083407782">
    <w:abstractNumId w:val="15"/>
  </w:num>
  <w:num w:numId="28" w16cid:durableId="1932723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D50"/>
    <w:rsid w:val="00003B04"/>
    <w:rsid w:val="00004847"/>
    <w:rsid w:val="00004A6D"/>
    <w:rsid w:val="000054CF"/>
    <w:rsid w:val="0000620C"/>
    <w:rsid w:val="000067D0"/>
    <w:rsid w:val="00006838"/>
    <w:rsid w:val="00007262"/>
    <w:rsid w:val="00007449"/>
    <w:rsid w:val="000109C0"/>
    <w:rsid w:val="00011323"/>
    <w:rsid w:val="0001328A"/>
    <w:rsid w:val="00020391"/>
    <w:rsid w:val="00020A91"/>
    <w:rsid w:val="00023FED"/>
    <w:rsid w:val="00024FED"/>
    <w:rsid w:val="00030462"/>
    <w:rsid w:val="00031C95"/>
    <w:rsid w:val="000330F0"/>
    <w:rsid w:val="0004344A"/>
    <w:rsid w:val="000446DC"/>
    <w:rsid w:val="0004750C"/>
    <w:rsid w:val="00051BD2"/>
    <w:rsid w:val="00052D59"/>
    <w:rsid w:val="0005417E"/>
    <w:rsid w:val="000551AB"/>
    <w:rsid w:val="00055B98"/>
    <w:rsid w:val="000569DB"/>
    <w:rsid w:val="000569EE"/>
    <w:rsid w:val="000571BF"/>
    <w:rsid w:val="00060A2A"/>
    <w:rsid w:val="000618AA"/>
    <w:rsid w:val="00062171"/>
    <w:rsid w:val="0006217B"/>
    <w:rsid w:val="00063D2F"/>
    <w:rsid w:val="00064322"/>
    <w:rsid w:val="000651B8"/>
    <w:rsid w:val="00067F24"/>
    <w:rsid w:val="00072953"/>
    <w:rsid w:val="00072FB7"/>
    <w:rsid w:val="00073D60"/>
    <w:rsid w:val="00077B1F"/>
    <w:rsid w:val="00077F0C"/>
    <w:rsid w:val="00081974"/>
    <w:rsid w:val="000840F1"/>
    <w:rsid w:val="00084E98"/>
    <w:rsid w:val="00084F6A"/>
    <w:rsid w:val="0009157D"/>
    <w:rsid w:val="00094AB4"/>
    <w:rsid w:val="00095559"/>
    <w:rsid w:val="000A0114"/>
    <w:rsid w:val="000A1F65"/>
    <w:rsid w:val="000A3109"/>
    <w:rsid w:val="000A7BB9"/>
    <w:rsid w:val="000B16FA"/>
    <w:rsid w:val="000B21D0"/>
    <w:rsid w:val="000B24B3"/>
    <w:rsid w:val="000B4710"/>
    <w:rsid w:val="000B79EC"/>
    <w:rsid w:val="000B7E0F"/>
    <w:rsid w:val="000C1450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3273"/>
    <w:rsid w:val="000E61D4"/>
    <w:rsid w:val="000F1F7A"/>
    <w:rsid w:val="000F3545"/>
    <w:rsid w:val="000F4214"/>
    <w:rsid w:val="00103614"/>
    <w:rsid w:val="001048A6"/>
    <w:rsid w:val="001057A2"/>
    <w:rsid w:val="001057AB"/>
    <w:rsid w:val="001111E9"/>
    <w:rsid w:val="00111603"/>
    <w:rsid w:val="00111F2F"/>
    <w:rsid w:val="00111FA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4ADC"/>
    <w:rsid w:val="00135033"/>
    <w:rsid w:val="001367DF"/>
    <w:rsid w:val="001373A7"/>
    <w:rsid w:val="00137611"/>
    <w:rsid w:val="0014066D"/>
    <w:rsid w:val="00144025"/>
    <w:rsid w:val="00145682"/>
    <w:rsid w:val="00145E83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0656"/>
    <w:rsid w:val="00182FA9"/>
    <w:rsid w:val="0018330A"/>
    <w:rsid w:val="00187755"/>
    <w:rsid w:val="00191B7D"/>
    <w:rsid w:val="00194CED"/>
    <w:rsid w:val="00195193"/>
    <w:rsid w:val="001A03D2"/>
    <w:rsid w:val="001A0C4B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49DB"/>
    <w:rsid w:val="001E6E4E"/>
    <w:rsid w:val="001F07CA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5503"/>
    <w:rsid w:val="00227ED0"/>
    <w:rsid w:val="00232272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0030"/>
    <w:rsid w:val="00256944"/>
    <w:rsid w:val="00260C75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788"/>
    <w:rsid w:val="00275B2F"/>
    <w:rsid w:val="00276BC5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3F1E"/>
    <w:rsid w:val="002A5C2F"/>
    <w:rsid w:val="002A6B21"/>
    <w:rsid w:val="002A74BD"/>
    <w:rsid w:val="002A74C1"/>
    <w:rsid w:val="002B4AC8"/>
    <w:rsid w:val="002B7A81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410BA"/>
    <w:rsid w:val="00343058"/>
    <w:rsid w:val="0035117A"/>
    <w:rsid w:val="003511D3"/>
    <w:rsid w:val="00357353"/>
    <w:rsid w:val="0036033C"/>
    <w:rsid w:val="00360E07"/>
    <w:rsid w:val="00363663"/>
    <w:rsid w:val="00363A69"/>
    <w:rsid w:val="00364235"/>
    <w:rsid w:val="0036572F"/>
    <w:rsid w:val="0037131C"/>
    <w:rsid w:val="00371E7E"/>
    <w:rsid w:val="00372E4A"/>
    <w:rsid w:val="00373286"/>
    <w:rsid w:val="00375C2E"/>
    <w:rsid w:val="003766E1"/>
    <w:rsid w:val="0037776F"/>
    <w:rsid w:val="00380AA8"/>
    <w:rsid w:val="003861AF"/>
    <w:rsid w:val="00390061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B7FEB"/>
    <w:rsid w:val="003C01F1"/>
    <w:rsid w:val="003C1E79"/>
    <w:rsid w:val="003C62A4"/>
    <w:rsid w:val="003C62C1"/>
    <w:rsid w:val="003C71B4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2C79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571C"/>
    <w:rsid w:val="004276EA"/>
    <w:rsid w:val="0042782F"/>
    <w:rsid w:val="00434172"/>
    <w:rsid w:val="00434280"/>
    <w:rsid w:val="0043574F"/>
    <w:rsid w:val="00440966"/>
    <w:rsid w:val="00446FDE"/>
    <w:rsid w:val="00452252"/>
    <w:rsid w:val="00452ED9"/>
    <w:rsid w:val="0045615E"/>
    <w:rsid w:val="00456B44"/>
    <w:rsid w:val="00460FB7"/>
    <w:rsid w:val="004623CE"/>
    <w:rsid w:val="00463709"/>
    <w:rsid w:val="00465E23"/>
    <w:rsid w:val="00466269"/>
    <w:rsid w:val="0047073A"/>
    <w:rsid w:val="00470DF1"/>
    <w:rsid w:val="00470E29"/>
    <w:rsid w:val="0047120F"/>
    <w:rsid w:val="00471772"/>
    <w:rsid w:val="00472DC9"/>
    <w:rsid w:val="00475FE9"/>
    <w:rsid w:val="004812A0"/>
    <w:rsid w:val="004819AA"/>
    <w:rsid w:val="004944EF"/>
    <w:rsid w:val="004950B7"/>
    <w:rsid w:val="0049608C"/>
    <w:rsid w:val="00496B46"/>
    <w:rsid w:val="004976DA"/>
    <w:rsid w:val="004A0C4C"/>
    <w:rsid w:val="004A1EB2"/>
    <w:rsid w:val="004A2E1E"/>
    <w:rsid w:val="004A436A"/>
    <w:rsid w:val="004A5C59"/>
    <w:rsid w:val="004A71A7"/>
    <w:rsid w:val="004B3B61"/>
    <w:rsid w:val="004B6C8C"/>
    <w:rsid w:val="004B7358"/>
    <w:rsid w:val="004C601E"/>
    <w:rsid w:val="004C689A"/>
    <w:rsid w:val="004C7D0F"/>
    <w:rsid w:val="004D1477"/>
    <w:rsid w:val="004D3578"/>
    <w:rsid w:val="004D63CB"/>
    <w:rsid w:val="004E0686"/>
    <w:rsid w:val="004E0F25"/>
    <w:rsid w:val="004E1798"/>
    <w:rsid w:val="004E1FCB"/>
    <w:rsid w:val="004E351C"/>
    <w:rsid w:val="004E54EA"/>
    <w:rsid w:val="004E5C09"/>
    <w:rsid w:val="004F1B34"/>
    <w:rsid w:val="00502175"/>
    <w:rsid w:val="00503323"/>
    <w:rsid w:val="00503781"/>
    <w:rsid w:val="00506FC4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378D"/>
    <w:rsid w:val="00554F67"/>
    <w:rsid w:val="005579AD"/>
    <w:rsid w:val="00557BD9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4262"/>
    <w:rsid w:val="005872D4"/>
    <w:rsid w:val="00587F0C"/>
    <w:rsid w:val="0059475A"/>
    <w:rsid w:val="00595D76"/>
    <w:rsid w:val="005976D5"/>
    <w:rsid w:val="005A1494"/>
    <w:rsid w:val="005A18CC"/>
    <w:rsid w:val="005A288F"/>
    <w:rsid w:val="005B33B2"/>
    <w:rsid w:val="005B7E56"/>
    <w:rsid w:val="005C15F9"/>
    <w:rsid w:val="005C1CB1"/>
    <w:rsid w:val="005C417E"/>
    <w:rsid w:val="005D2669"/>
    <w:rsid w:val="005D3612"/>
    <w:rsid w:val="005D4523"/>
    <w:rsid w:val="005D59DE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0562"/>
    <w:rsid w:val="006411B0"/>
    <w:rsid w:val="006411CD"/>
    <w:rsid w:val="00641997"/>
    <w:rsid w:val="00643464"/>
    <w:rsid w:val="00646E2F"/>
    <w:rsid w:val="00647F11"/>
    <w:rsid w:val="0065370F"/>
    <w:rsid w:val="006608BB"/>
    <w:rsid w:val="006610A0"/>
    <w:rsid w:val="0066186C"/>
    <w:rsid w:val="00661EA3"/>
    <w:rsid w:val="0066664D"/>
    <w:rsid w:val="0067364C"/>
    <w:rsid w:val="006771D7"/>
    <w:rsid w:val="0068049C"/>
    <w:rsid w:val="00683544"/>
    <w:rsid w:val="006936B7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841"/>
    <w:rsid w:val="006C0D81"/>
    <w:rsid w:val="006C59BC"/>
    <w:rsid w:val="006C7A13"/>
    <w:rsid w:val="006C7DC7"/>
    <w:rsid w:val="006C7DE5"/>
    <w:rsid w:val="006C7EDF"/>
    <w:rsid w:val="006D265A"/>
    <w:rsid w:val="006D332E"/>
    <w:rsid w:val="006D33B5"/>
    <w:rsid w:val="006D4286"/>
    <w:rsid w:val="006D539E"/>
    <w:rsid w:val="006D61E4"/>
    <w:rsid w:val="006E0EF2"/>
    <w:rsid w:val="006E236F"/>
    <w:rsid w:val="006E6F3E"/>
    <w:rsid w:val="006F14E7"/>
    <w:rsid w:val="006F48A0"/>
    <w:rsid w:val="006F548E"/>
    <w:rsid w:val="006F625F"/>
    <w:rsid w:val="006F7AB3"/>
    <w:rsid w:val="00703F2D"/>
    <w:rsid w:val="0070693B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53E8"/>
    <w:rsid w:val="00747A6B"/>
    <w:rsid w:val="00751423"/>
    <w:rsid w:val="00754E9E"/>
    <w:rsid w:val="00755CD8"/>
    <w:rsid w:val="0076577A"/>
    <w:rsid w:val="0076675B"/>
    <w:rsid w:val="007679C6"/>
    <w:rsid w:val="00767CEC"/>
    <w:rsid w:val="0077157F"/>
    <w:rsid w:val="00772B64"/>
    <w:rsid w:val="00781BBD"/>
    <w:rsid w:val="00781F03"/>
    <w:rsid w:val="007828A8"/>
    <w:rsid w:val="00782DF5"/>
    <w:rsid w:val="00783C48"/>
    <w:rsid w:val="0079022A"/>
    <w:rsid w:val="00797458"/>
    <w:rsid w:val="00797597"/>
    <w:rsid w:val="007A1F55"/>
    <w:rsid w:val="007A26FA"/>
    <w:rsid w:val="007A40BE"/>
    <w:rsid w:val="007A473D"/>
    <w:rsid w:val="007A6DF5"/>
    <w:rsid w:val="007B092D"/>
    <w:rsid w:val="007B180F"/>
    <w:rsid w:val="007B2AD6"/>
    <w:rsid w:val="007B75D2"/>
    <w:rsid w:val="007C39B6"/>
    <w:rsid w:val="007C3B75"/>
    <w:rsid w:val="007C3DB8"/>
    <w:rsid w:val="007D43B3"/>
    <w:rsid w:val="007D5883"/>
    <w:rsid w:val="007D64F4"/>
    <w:rsid w:val="007D664A"/>
    <w:rsid w:val="007E07E6"/>
    <w:rsid w:val="007E4D83"/>
    <w:rsid w:val="007F0E8B"/>
    <w:rsid w:val="007F1218"/>
    <w:rsid w:val="007F13C3"/>
    <w:rsid w:val="007F14C2"/>
    <w:rsid w:val="007F1591"/>
    <w:rsid w:val="007F1EBA"/>
    <w:rsid w:val="007F2606"/>
    <w:rsid w:val="007F424A"/>
    <w:rsid w:val="007F42EF"/>
    <w:rsid w:val="007F46EC"/>
    <w:rsid w:val="007F6B65"/>
    <w:rsid w:val="007F7591"/>
    <w:rsid w:val="0080109A"/>
    <w:rsid w:val="00803344"/>
    <w:rsid w:val="00803C2E"/>
    <w:rsid w:val="00812FE7"/>
    <w:rsid w:val="00820D14"/>
    <w:rsid w:val="00823343"/>
    <w:rsid w:val="0083178A"/>
    <w:rsid w:val="00834C5D"/>
    <w:rsid w:val="0083740A"/>
    <w:rsid w:val="008376C9"/>
    <w:rsid w:val="00841EFF"/>
    <w:rsid w:val="00847168"/>
    <w:rsid w:val="00851F3A"/>
    <w:rsid w:val="00852045"/>
    <w:rsid w:val="00853AB5"/>
    <w:rsid w:val="008577FA"/>
    <w:rsid w:val="0086150C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44BA"/>
    <w:rsid w:val="00897552"/>
    <w:rsid w:val="008A0508"/>
    <w:rsid w:val="008A0FC6"/>
    <w:rsid w:val="008A3E19"/>
    <w:rsid w:val="008A47D0"/>
    <w:rsid w:val="008B1A81"/>
    <w:rsid w:val="008B2B85"/>
    <w:rsid w:val="008B382C"/>
    <w:rsid w:val="008B41AA"/>
    <w:rsid w:val="008C1E3B"/>
    <w:rsid w:val="008C25D0"/>
    <w:rsid w:val="008C3BB9"/>
    <w:rsid w:val="008C6FC2"/>
    <w:rsid w:val="008D09A7"/>
    <w:rsid w:val="008D24D8"/>
    <w:rsid w:val="008D5029"/>
    <w:rsid w:val="008D53B3"/>
    <w:rsid w:val="008D65BF"/>
    <w:rsid w:val="008D78AB"/>
    <w:rsid w:val="008E1200"/>
    <w:rsid w:val="008E1AAC"/>
    <w:rsid w:val="008E353A"/>
    <w:rsid w:val="008E5DD2"/>
    <w:rsid w:val="008E62A2"/>
    <w:rsid w:val="008E7758"/>
    <w:rsid w:val="008F03FF"/>
    <w:rsid w:val="008F2DCD"/>
    <w:rsid w:val="008F3249"/>
    <w:rsid w:val="00904FC4"/>
    <w:rsid w:val="009069DC"/>
    <w:rsid w:val="009102EB"/>
    <w:rsid w:val="009148D1"/>
    <w:rsid w:val="009152A0"/>
    <w:rsid w:val="009152B1"/>
    <w:rsid w:val="009166F9"/>
    <w:rsid w:val="00916E17"/>
    <w:rsid w:val="009173F7"/>
    <w:rsid w:val="00920A62"/>
    <w:rsid w:val="00924606"/>
    <w:rsid w:val="009260FD"/>
    <w:rsid w:val="00926156"/>
    <w:rsid w:val="0092652D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32D4"/>
    <w:rsid w:val="00984D5D"/>
    <w:rsid w:val="00990AF2"/>
    <w:rsid w:val="009964D1"/>
    <w:rsid w:val="00996700"/>
    <w:rsid w:val="009A0C54"/>
    <w:rsid w:val="009A1DE1"/>
    <w:rsid w:val="009A6015"/>
    <w:rsid w:val="009A7623"/>
    <w:rsid w:val="009A7CDE"/>
    <w:rsid w:val="009B027B"/>
    <w:rsid w:val="009B0E28"/>
    <w:rsid w:val="009B18C8"/>
    <w:rsid w:val="009B43C1"/>
    <w:rsid w:val="009B70CF"/>
    <w:rsid w:val="009B7ED2"/>
    <w:rsid w:val="009C228C"/>
    <w:rsid w:val="009C40B3"/>
    <w:rsid w:val="009C41A3"/>
    <w:rsid w:val="009C4EFC"/>
    <w:rsid w:val="009C5621"/>
    <w:rsid w:val="009D0929"/>
    <w:rsid w:val="009D390A"/>
    <w:rsid w:val="009D49B8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255B"/>
    <w:rsid w:val="00A02AF5"/>
    <w:rsid w:val="00A03D8E"/>
    <w:rsid w:val="00A047EB"/>
    <w:rsid w:val="00A072B9"/>
    <w:rsid w:val="00A1298E"/>
    <w:rsid w:val="00A13587"/>
    <w:rsid w:val="00A20053"/>
    <w:rsid w:val="00A257F3"/>
    <w:rsid w:val="00A2693E"/>
    <w:rsid w:val="00A276AA"/>
    <w:rsid w:val="00A30CDA"/>
    <w:rsid w:val="00A31904"/>
    <w:rsid w:val="00A34824"/>
    <w:rsid w:val="00A35D9E"/>
    <w:rsid w:val="00A370C3"/>
    <w:rsid w:val="00A37684"/>
    <w:rsid w:val="00A40AD6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15B3"/>
    <w:rsid w:val="00A72C49"/>
    <w:rsid w:val="00A7391B"/>
    <w:rsid w:val="00A740B0"/>
    <w:rsid w:val="00A76964"/>
    <w:rsid w:val="00A76EFB"/>
    <w:rsid w:val="00A80A1C"/>
    <w:rsid w:val="00A80C26"/>
    <w:rsid w:val="00A8367B"/>
    <w:rsid w:val="00A85F28"/>
    <w:rsid w:val="00A870FA"/>
    <w:rsid w:val="00A87416"/>
    <w:rsid w:val="00A9182E"/>
    <w:rsid w:val="00A93920"/>
    <w:rsid w:val="00A9524A"/>
    <w:rsid w:val="00A96810"/>
    <w:rsid w:val="00A97F8F"/>
    <w:rsid w:val="00AA12B6"/>
    <w:rsid w:val="00AA4933"/>
    <w:rsid w:val="00AA5BC6"/>
    <w:rsid w:val="00AA6DEE"/>
    <w:rsid w:val="00AA771F"/>
    <w:rsid w:val="00AB06A2"/>
    <w:rsid w:val="00AB1C46"/>
    <w:rsid w:val="00AB7A72"/>
    <w:rsid w:val="00AC1A86"/>
    <w:rsid w:val="00AC2548"/>
    <w:rsid w:val="00AC2C28"/>
    <w:rsid w:val="00AC3758"/>
    <w:rsid w:val="00AC557F"/>
    <w:rsid w:val="00AC5B6C"/>
    <w:rsid w:val="00AD13A5"/>
    <w:rsid w:val="00AD2C6E"/>
    <w:rsid w:val="00AD4C34"/>
    <w:rsid w:val="00AD5672"/>
    <w:rsid w:val="00AD653E"/>
    <w:rsid w:val="00AE666F"/>
    <w:rsid w:val="00AE6E09"/>
    <w:rsid w:val="00AE7100"/>
    <w:rsid w:val="00AF092D"/>
    <w:rsid w:val="00AF119B"/>
    <w:rsid w:val="00AF18BF"/>
    <w:rsid w:val="00AF1D71"/>
    <w:rsid w:val="00AF1DC7"/>
    <w:rsid w:val="00AF27DE"/>
    <w:rsid w:val="00AF2A1A"/>
    <w:rsid w:val="00AF5794"/>
    <w:rsid w:val="00B03364"/>
    <w:rsid w:val="00B051E7"/>
    <w:rsid w:val="00B05E6C"/>
    <w:rsid w:val="00B06627"/>
    <w:rsid w:val="00B066FB"/>
    <w:rsid w:val="00B06DDF"/>
    <w:rsid w:val="00B10A67"/>
    <w:rsid w:val="00B15730"/>
    <w:rsid w:val="00B1626E"/>
    <w:rsid w:val="00B170C1"/>
    <w:rsid w:val="00B17864"/>
    <w:rsid w:val="00B24A1F"/>
    <w:rsid w:val="00B24CF4"/>
    <w:rsid w:val="00B30800"/>
    <w:rsid w:val="00B31AA7"/>
    <w:rsid w:val="00B410C9"/>
    <w:rsid w:val="00B4168D"/>
    <w:rsid w:val="00B42BDB"/>
    <w:rsid w:val="00B43DEF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741F2"/>
    <w:rsid w:val="00B8365F"/>
    <w:rsid w:val="00B86D8B"/>
    <w:rsid w:val="00B87D7C"/>
    <w:rsid w:val="00B936AA"/>
    <w:rsid w:val="00B94ECA"/>
    <w:rsid w:val="00B962A1"/>
    <w:rsid w:val="00B975D0"/>
    <w:rsid w:val="00BA0E0B"/>
    <w:rsid w:val="00BA1028"/>
    <w:rsid w:val="00BA29DB"/>
    <w:rsid w:val="00BA6300"/>
    <w:rsid w:val="00BB0162"/>
    <w:rsid w:val="00BB03C0"/>
    <w:rsid w:val="00BB2F19"/>
    <w:rsid w:val="00BB4DB3"/>
    <w:rsid w:val="00BB5779"/>
    <w:rsid w:val="00BB6133"/>
    <w:rsid w:val="00BB78D4"/>
    <w:rsid w:val="00BB7F60"/>
    <w:rsid w:val="00BC2467"/>
    <w:rsid w:val="00BC2918"/>
    <w:rsid w:val="00BC2C9D"/>
    <w:rsid w:val="00BC3758"/>
    <w:rsid w:val="00BC5151"/>
    <w:rsid w:val="00BC522F"/>
    <w:rsid w:val="00BC5CDA"/>
    <w:rsid w:val="00BC79A1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4832"/>
    <w:rsid w:val="00BF6C4B"/>
    <w:rsid w:val="00C01992"/>
    <w:rsid w:val="00C035E8"/>
    <w:rsid w:val="00C041BA"/>
    <w:rsid w:val="00C04518"/>
    <w:rsid w:val="00C07AF4"/>
    <w:rsid w:val="00C11F32"/>
    <w:rsid w:val="00C1215C"/>
    <w:rsid w:val="00C129B7"/>
    <w:rsid w:val="00C13465"/>
    <w:rsid w:val="00C1386B"/>
    <w:rsid w:val="00C13B7A"/>
    <w:rsid w:val="00C13E89"/>
    <w:rsid w:val="00C1514A"/>
    <w:rsid w:val="00C17CD5"/>
    <w:rsid w:val="00C17CEA"/>
    <w:rsid w:val="00C20891"/>
    <w:rsid w:val="00C20C7A"/>
    <w:rsid w:val="00C20F95"/>
    <w:rsid w:val="00C21692"/>
    <w:rsid w:val="00C234B6"/>
    <w:rsid w:val="00C25185"/>
    <w:rsid w:val="00C358DF"/>
    <w:rsid w:val="00C3633A"/>
    <w:rsid w:val="00C36647"/>
    <w:rsid w:val="00C40150"/>
    <w:rsid w:val="00C45D8C"/>
    <w:rsid w:val="00C4602F"/>
    <w:rsid w:val="00C46442"/>
    <w:rsid w:val="00C466D4"/>
    <w:rsid w:val="00C508FB"/>
    <w:rsid w:val="00C53229"/>
    <w:rsid w:val="00C53CA8"/>
    <w:rsid w:val="00C53CB4"/>
    <w:rsid w:val="00C551BF"/>
    <w:rsid w:val="00C56CD8"/>
    <w:rsid w:val="00C56D26"/>
    <w:rsid w:val="00C60CCF"/>
    <w:rsid w:val="00C62146"/>
    <w:rsid w:val="00C63E7A"/>
    <w:rsid w:val="00C658ED"/>
    <w:rsid w:val="00C662B2"/>
    <w:rsid w:val="00C673CB"/>
    <w:rsid w:val="00C716A1"/>
    <w:rsid w:val="00C7383C"/>
    <w:rsid w:val="00C82C73"/>
    <w:rsid w:val="00C835E6"/>
    <w:rsid w:val="00C84D6F"/>
    <w:rsid w:val="00C866C4"/>
    <w:rsid w:val="00C923CE"/>
    <w:rsid w:val="00C92F8E"/>
    <w:rsid w:val="00C935DD"/>
    <w:rsid w:val="00C93AE9"/>
    <w:rsid w:val="00C945E6"/>
    <w:rsid w:val="00CA0463"/>
    <w:rsid w:val="00CA14A7"/>
    <w:rsid w:val="00CA1C2E"/>
    <w:rsid w:val="00CA3182"/>
    <w:rsid w:val="00CA572E"/>
    <w:rsid w:val="00CA6524"/>
    <w:rsid w:val="00CA7DA1"/>
    <w:rsid w:val="00CB40BE"/>
    <w:rsid w:val="00CB47B4"/>
    <w:rsid w:val="00CB623F"/>
    <w:rsid w:val="00CB6507"/>
    <w:rsid w:val="00CB73B5"/>
    <w:rsid w:val="00CB7E8A"/>
    <w:rsid w:val="00CC1D7D"/>
    <w:rsid w:val="00CC3DDC"/>
    <w:rsid w:val="00CC4369"/>
    <w:rsid w:val="00CC44CA"/>
    <w:rsid w:val="00CC776B"/>
    <w:rsid w:val="00CD07A9"/>
    <w:rsid w:val="00CD479A"/>
    <w:rsid w:val="00CD67C4"/>
    <w:rsid w:val="00CD7710"/>
    <w:rsid w:val="00CD7CC4"/>
    <w:rsid w:val="00CE01B6"/>
    <w:rsid w:val="00CE0D68"/>
    <w:rsid w:val="00CE1B4D"/>
    <w:rsid w:val="00CE22B9"/>
    <w:rsid w:val="00CE403D"/>
    <w:rsid w:val="00CE4462"/>
    <w:rsid w:val="00CE460D"/>
    <w:rsid w:val="00CE6564"/>
    <w:rsid w:val="00CE717C"/>
    <w:rsid w:val="00CF1956"/>
    <w:rsid w:val="00CF61A8"/>
    <w:rsid w:val="00CF63B2"/>
    <w:rsid w:val="00CF6EE4"/>
    <w:rsid w:val="00CF7F37"/>
    <w:rsid w:val="00D0150D"/>
    <w:rsid w:val="00D0153C"/>
    <w:rsid w:val="00D02A61"/>
    <w:rsid w:val="00D03B5D"/>
    <w:rsid w:val="00D0610E"/>
    <w:rsid w:val="00D075C0"/>
    <w:rsid w:val="00D107F5"/>
    <w:rsid w:val="00D12E3A"/>
    <w:rsid w:val="00D16D3A"/>
    <w:rsid w:val="00D20DF9"/>
    <w:rsid w:val="00D2205B"/>
    <w:rsid w:val="00D22EB8"/>
    <w:rsid w:val="00D241BE"/>
    <w:rsid w:val="00D26F9C"/>
    <w:rsid w:val="00D27B2C"/>
    <w:rsid w:val="00D31464"/>
    <w:rsid w:val="00D32C23"/>
    <w:rsid w:val="00D32E51"/>
    <w:rsid w:val="00D33164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5FD7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3381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63DA"/>
    <w:rsid w:val="00DE71FA"/>
    <w:rsid w:val="00DE7AAB"/>
    <w:rsid w:val="00DF1F10"/>
    <w:rsid w:val="00DF2ACF"/>
    <w:rsid w:val="00DF43A6"/>
    <w:rsid w:val="00DF578D"/>
    <w:rsid w:val="00E06C3C"/>
    <w:rsid w:val="00E07E5F"/>
    <w:rsid w:val="00E11552"/>
    <w:rsid w:val="00E1211D"/>
    <w:rsid w:val="00E12299"/>
    <w:rsid w:val="00E12CF0"/>
    <w:rsid w:val="00E149F2"/>
    <w:rsid w:val="00E16CBA"/>
    <w:rsid w:val="00E17986"/>
    <w:rsid w:val="00E21926"/>
    <w:rsid w:val="00E22500"/>
    <w:rsid w:val="00E229BA"/>
    <w:rsid w:val="00E24A96"/>
    <w:rsid w:val="00E24D29"/>
    <w:rsid w:val="00E3596D"/>
    <w:rsid w:val="00E361D7"/>
    <w:rsid w:val="00E41D49"/>
    <w:rsid w:val="00E43880"/>
    <w:rsid w:val="00E45369"/>
    <w:rsid w:val="00E45A69"/>
    <w:rsid w:val="00E47637"/>
    <w:rsid w:val="00E5193D"/>
    <w:rsid w:val="00E52DB7"/>
    <w:rsid w:val="00E53178"/>
    <w:rsid w:val="00E532EB"/>
    <w:rsid w:val="00E539D6"/>
    <w:rsid w:val="00E54C98"/>
    <w:rsid w:val="00E56B11"/>
    <w:rsid w:val="00E56CAB"/>
    <w:rsid w:val="00E56E55"/>
    <w:rsid w:val="00E60B7A"/>
    <w:rsid w:val="00E630F5"/>
    <w:rsid w:val="00E660D2"/>
    <w:rsid w:val="00E664D1"/>
    <w:rsid w:val="00E7011B"/>
    <w:rsid w:val="00E73EF6"/>
    <w:rsid w:val="00E77037"/>
    <w:rsid w:val="00E775F6"/>
    <w:rsid w:val="00E81D01"/>
    <w:rsid w:val="00E85328"/>
    <w:rsid w:val="00E85581"/>
    <w:rsid w:val="00E862FC"/>
    <w:rsid w:val="00E86665"/>
    <w:rsid w:val="00E86776"/>
    <w:rsid w:val="00E875A7"/>
    <w:rsid w:val="00E87AF6"/>
    <w:rsid w:val="00E9399D"/>
    <w:rsid w:val="00E94C44"/>
    <w:rsid w:val="00EA24FC"/>
    <w:rsid w:val="00EA2692"/>
    <w:rsid w:val="00EA3ADD"/>
    <w:rsid w:val="00EA5A06"/>
    <w:rsid w:val="00EB096E"/>
    <w:rsid w:val="00EB30EF"/>
    <w:rsid w:val="00EB399B"/>
    <w:rsid w:val="00EB4EFD"/>
    <w:rsid w:val="00EB57FF"/>
    <w:rsid w:val="00EB6284"/>
    <w:rsid w:val="00EB6F66"/>
    <w:rsid w:val="00EC466D"/>
    <w:rsid w:val="00EC5020"/>
    <w:rsid w:val="00ED046A"/>
    <w:rsid w:val="00ED04A3"/>
    <w:rsid w:val="00ED1750"/>
    <w:rsid w:val="00ED3E42"/>
    <w:rsid w:val="00ED5C69"/>
    <w:rsid w:val="00ED704D"/>
    <w:rsid w:val="00EE0652"/>
    <w:rsid w:val="00EE20EA"/>
    <w:rsid w:val="00EE2FD7"/>
    <w:rsid w:val="00EE35FD"/>
    <w:rsid w:val="00EE36F7"/>
    <w:rsid w:val="00EE4318"/>
    <w:rsid w:val="00EE57EF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2168"/>
    <w:rsid w:val="00F1216C"/>
    <w:rsid w:val="00F1613F"/>
    <w:rsid w:val="00F16AC3"/>
    <w:rsid w:val="00F172C5"/>
    <w:rsid w:val="00F204C8"/>
    <w:rsid w:val="00F2501A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0AAE"/>
    <w:rsid w:val="00F4411F"/>
    <w:rsid w:val="00F443E7"/>
    <w:rsid w:val="00F52DF4"/>
    <w:rsid w:val="00F5478E"/>
    <w:rsid w:val="00F56B29"/>
    <w:rsid w:val="00F57194"/>
    <w:rsid w:val="00F63D9E"/>
    <w:rsid w:val="00F66C1C"/>
    <w:rsid w:val="00F708C0"/>
    <w:rsid w:val="00F71318"/>
    <w:rsid w:val="00F7139C"/>
    <w:rsid w:val="00F72694"/>
    <w:rsid w:val="00F7624B"/>
    <w:rsid w:val="00F81732"/>
    <w:rsid w:val="00F90292"/>
    <w:rsid w:val="00F92920"/>
    <w:rsid w:val="00F93E9A"/>
    <w:rsid w:val="00F942D5"/>
    <w:rsid w:val="00F95682"/>
    <w:rsid w:val="00F96935"/>
    <w:rsid w:val="00F97BCD"/>
    <w:rsid w:val="00FA005D"/>
    <w:rsid w:val="00FA14CE"/>
    <w:rsid w:val="00FA195D"/>
    <w:rsid w:val="00FA1CD4"/>
    <w:rsid w:val="00FA7EEA"/>
    <w:rsid w:val="00FB2A64"/>
    <w:rsid w:val="00FB6F12"/>
    <w:rsid w:val="00FB7CA2"/>
    <w:rsid w:val="00FC0942"/>
    <w:rsid w:val="00FC423A"/>
    <w:rsid w:val="00FC4E64"/>
    <w:rsid w:val="00FD06D1"/>
    <w:rsid w:val="00FD1A9B"/>
    <w:rsid w:val="00FD5721"/>
    <w:rsid w:val="00FD6B52"/>
    <w:rsid w:val="00FE032C"/>
    <w:rsid w:val="00FE0DFE"/>
    <w:rsid w:val="00FE18FE"/>
    <w:rsid w:val="00FE4EF2"/>
    <w:rsid w:val="00FE5D4B"/>
    <w:rsid w:val="00FE6902"/>
    <w:rsid w:val="00FF11F9"/>
    <w:rsid w:val="00FF270B"/>
    <w:rsid w:val="00FF49F4"/>
    <w:rsid w:val="00FF7649"/>
    <w:rsid w:val="1EB0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71551E"/>
  <w15:docId w15:val="{CA7E6C80-F0E0-45AD-B577-D2D41DB2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501A"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tabs>
        <w:tab w:val="left" w:pos="360"/>
      </w:tabs>
      <w:spacing w:after="240"/>
      <w:ind w:left="360" w:hanging="36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tabs>
        <w:tab w:val="left" w:pos="643"/>
      </w:tabs>
      <w:spacing w:after="240"/>
      <w:ind w:left="643" w:hanging="36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tabs>
        <w:tab w:val="left" w:pos="926"/>
      </w:tabs>
      <w:spacing w:after="240"/>
      <w:ind w:left="926" w:hanging="36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tabs>
        <w:tab w:val="left" w:pos="1209"/>
      </w:tabs>
      <w:spacing w:after="240"/>
      <w:ind w:left="1209" w:hanging="36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tabs>
        <w:tab w:val="left" w:pos="1492"/>
      </w:tabs>
      <w:spacing w:after="240"/>
      <w:ind w:left="1492" w:hanging="36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tabs>
        <w:tab w:val="left" w:pos="709"/>
      </w:tabs>
      <w:spacing w:before="120" w:after="120"/>
      <w:ind w:left="709" w:hanging="709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20</cp:revision>
  <cp:lastPrinted>2026-02-05T08:25:00Z</cp:lastPrinted>
  <dcterms:created xsi:type="dcterms:W3CDTF">2024-03-26T08:48:00Z</dcterms:created>
  <dcterms:modified xsi:type="dcterms:W3CDTF">2026-02-05T08:35:00Z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